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F7193" w14:textId="77777777" w:rsidR="00892E78" w:rsidRPr="00892E78" w:rsidRDefault="00892E78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12"/>
          <w:szCs w:val="12"/>
          <w:lang w:val="pl-PL"/>
        </w:rPr>
      </w:pPr>
    </w:p>
    <w:p w14:paraId="442DB06D" w14:textId="52FA9DAA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bookmarkStart w:id="0" w:name="_Hlk210921844"/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 xml:space="preserve">WNIOSEK O UMORZENIE </w:t>
      </w: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br/>
        <w:t xml:space="preserve">CZĘŚCI POŻYCZKI NA PODJĘCIE DZIAŁALNOŚCI GOSPODARCZEJ </w:t>
      </w:r>
    </w:p>
    <w:p w14:paraId="27263C77" w14:textId="27D62F79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>W RAMACH PROGRAMU PIERWSZY BIZNES – WSPARCIE W STARCIE</w:t>
      </w:r>
    </w:p>
    <w:bookmarkEnd w:id="0"/>
    <w:p w14:paraId="3B2799C0" w14:textId="6AECDABC" w:rsidR="00107241" w:rsidRPr="004E3DB6" w:rsidRDefault="00107241" w:rsidP="004E3DB6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Pożyczkodawca)</w:t>
      </w:r>
    </w:p>
    <w:tbl>
      <w:tblPr>
        <w:tblStyle w:val="Tabela-Siatka"/>
        <w:tblW w:w="10065" w:type="dxa"/>
        <w:tblInd w:w="-60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7"/>
        <w:gridCol w:w="5528"/>
      </w:tblGrid>
      <w:tr w:rsidR="004E3DB6" w:rsidRPr="004E3DB6" w14:paraId="184484E1" w14:textId="77777777" w:rsidTr="006A23F3">
        <w:trPr>
          <w:trHeight w:val="564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397D2053" w14:textId="6ACDA9CD" w:rsidR="004E3DB6" w:rsidRPr="004E3DB6" w:rsidRDefault="004E3DB6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Nazwa 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Pożyczkodawcy/Partnera Finansującego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04DEB32" w14:textId="028296CE" w:rsidR="004E3DB6" w:rsidRPr="004E3DB6" w:rsidRDefault="004E3DB6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107241" w:rsidRPr="004E3DB6" w14:paraId="421B63C4" w14:textId="77777777" w:rsidTr="006A23F3">
        <w:trPr>
          <w:trHeight w:val="556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7BE861FD" w14:textId="3BF97AE1" w:rsidR="00107241" w:rsidRPr="004E3DB6" w:rsidRDefault="001072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 złożenia wniosku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</w:t>
            </w:r>
            <w:proofErr w:type="spellStart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dd</w:t>
            </w:r>
            <w:proofErr w:type="spellEnd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/mm/</w:t>
            </w:r>
            <w:proofErr w:type="spellStart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rrrr</w:t>
            </w:r>
            <w:proofErr w:type="spellEnd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D041EB9" w14:textId="613C5C44" w:rsidR="00107241" w:rsidRPr="004E3DB6" w:rsidRDefault="00107241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 r.</w:t>
            </w:r>
          </w:p>
        </w:tc>
      </w:tr>
      <w:tr w:rsidR="00696423" w:rsidRPr="004E3DB6" w14:paraId="5B126E8D" w14:textId="77777777" w:rsidTr="006A23F3">
        <w:trPr>
          <w:trHeight w:val="552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138708B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Osoba przyjmująca wniosek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659BA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248BF3F4" w14:textId="77777777" w:rsidTr="006A23F3">
        <w:trPr>
          <w:trHeight w:val="173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14BE362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02FCB02" w14:textId="22506339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(imię i nazwisko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, podpis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  <w:tr w:rsidR="00696423" w:rsidRPr="008514B5" w14:paraId="0014ADD3" w14:textId="77777777" w:rsidTr="006A23F3">
        <w:trPr>
          <w:trHeight w:val="706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03FA76E4" w14:textId="1690A0BD" w:rsidR="00696423" w:rsidRPr="004E3DB6" w:rsidRDefault="00696423" w:rsidP="00892E78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Potwierdzam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złożenie przez Pożyczkobiorcę </w:t>
            </w:r>
            <w:r w:rsidRPr="003E7CB5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oryginał</w:t>
            </w:r>
            <w:r w:rsidR="00790593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ów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Wniosku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</w:t>
            </w:r>
            <w:r w:rsidR="0079059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umorzenie 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wraz z </w:t>
            </w:r>
            <w:r w:rsidR="0017194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wszystkimi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załącznik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ami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AFA9D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0CFBB087" w14:textId="77777777" w:rsidTr="006A23F3">
        <w:trPr>
          <w:trHeight w:val="278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770E3E99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477FA" w14:textId="19C498D8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data weryfikacji, imię i nazwisko, 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podpis pracownika 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weryfikującego</w:t>
            </w:r>
            <w:r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 Wniosek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</w:tbl>
    <w:p w14:paraId="26A827CF" w14:textId="77777777" w:rsidR="00FB021C" w:rsidRPr="00934DED" w:rsidRDefault="00FB021C" w:rsidP="00FB021C">
      <w:pPr>
        <w:spacing w:after="0" w:line="240" w:lineRule="auto"/>
        <w:ind w:left="-142"/>
        <w:rPr>
          <w:rFonts w:asciiTheme="majorHAnsi" w:hAnsiTheme="majorHAnsi" w:cstheme="majorHAnsi"/>
          <w:iCs/>
          <w:sz w:val="18"/>
          <w:szCs w:val="18"/>
          <w:lang w:val="pl-PL"/>
        </w:rPr>
      </w:pPr>
    </w:p>
    <w:p w14:paraId="1621F4F9" w14:textId="2185D77A" w:rsidR="00696423" w:rsidRPr="004E3DB6" w:rsidRDefault="00696423" w:rsidP="00696423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</w:t>
      </w:r>
      <w:r>
        <w:rPr>
          <w:rFonts w:asciiTheme="majorHAnsi" w:hAnsiTheme="majorHAnsi" w:cstheme="majorHAnsi"/>
          <w:i/>
          <w:sz w:val="24"/>
          <w:szCs w:val="24"/>
          <w:lang w:val="pl-PL"/>
        </w:rPr>
        <w:t>biorca</w:t>
      </w: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)</w:t>
      </w: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567"/>
        <w:gridCol w:w="53"/>
        <w:gridCol w:w="939"/>
        <w:gridCol w:w="709"/>
        <w:gridCol w:w="3418"/>
      </w:tblGrid>
      <w:tr w:rsidR="00107241" w:rsidRPr="004E3DB6" w14:paraId="444055EF" w14:textId="77777777" w:rsidTr="00934DED">
        <w:trPr>
          <w:trHeight w:val="312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6F65C50" w14:textId="6F38383E" w:rsidR="00107241" w:rsidRPr="00696423" w:rsidRDefault="00696423" w:rsidP="00696423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bookmarkStart w:id="1" w:name="_Hlk210685468"/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A04041" w:rsidRPr="004E3DB6" w14:paraId="3FAE6DE2" w14:textId="77777777" w:rsidTr="0039415D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48C66" w14:textId="75D8C7DB" w:rsidR="00A04041" w:rsidRPr="004E3DB6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imię i nazwisko 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F95B1" w14:textId="693E684F" w:rsidR="00A04041" w:rsidRPr="004E3DB6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04041" w:rsidRPr="004E3DB6" w14:paraId="2FD78E6D" w14:textId="77777777" w:rsidTr="0039415D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8EDFB" w14:textId="25CD7A05" w:rsidR="00A04041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AD9EE" w14:textId="58ED2172" w:rsidR="00A04041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759CA26F" w14:textId="77777777" w:rsidTr="0039415D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6D0A4" w14:textId="484C0454" w:rsidR="00696423" w:rsidRDefault="00A040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="0069642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dres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działalności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109A" w14:textId="77777777" w:rsidR="00696423" w:rsidRPr="004E3DB6" w:rsidRDefault="00696423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268766E4" w14:textId="77777777" w:rsidTr="00934DED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C4C2" w14:textId="6963822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8495B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30A37" w14:textId="7B0F1960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24756" w14:textId="1215BAB4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074D655E" w14:textId="77777777" w:rsidTr="00934DED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AE798" w14:textId="263AFEE8" w:rsidR="00AB06CC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Regon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3127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476FE" w14:textId="0D4D705D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908E" w14:textId="0170816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F25DFC" w14:paraId="785C3559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ED9E613" w14:textId="78CEBDBC" w:rsidR="00AB06CC" w:rsidRPr="00F25DF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AB06CC" w:rsidRPr="004E3DB6" w14:paraId="621143D0" w14:textId="77777777" w:rsidTr="00934DED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89142" w14:textId="77777777" w:rsidR="006742F0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Numer </w:t>
            </w:r>
          </w:p>
          <w:p w14:paraId="711A8AD0" w14:textId="766D1557" w:rsidR="00AB06CC" w:rsidRPr="004E3DB6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C3EC8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1E9DD419" w14:textId="77777777" w:rsidTr="00934DED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80919" w14:textId="77777777" w:rsidR="006742F0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Data </w:t>
            </w:r>
          </w:p>
          <w:p w14:paraId="5307B204" w14:textId="0378C988" w:rsidR="00AB06CC" w:rsidRPr="004E3DB6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5320C" w14:textId="624EED29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bookmarkEnd w:id="1"/>
      <w:tr w:rsidR="00AB06CC" w:rsidRPr="00F25DFC" w14:paraId="5E3CDF88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8B1209D" w14:textId="7F4D9FCB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WNIOSEK</w:t>
            </w:r>
          </w:p>
        </w:tc>
      </w:tr>
      <w:tr w:rsidR="00AB06CC" w:rsidRPr="008514B5" w14:paraId="2821FAE4" w14:textId="77777777" w:rsidTr="0039415D">
        <w:trPr>
          <w:trHeight w:val="1124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91D9" w14:textId="58B5D89C" w:rsidR="00096CDB" w:rsidRPr="00096CDB" w:rsidRDefault="00AB06CC" w:rsidP="0039415D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 podstawie § 12 Regulaminu udzielania pożyczek na podjęcie działalności gospodarczej</w:t>
            </w:r>
            <w:r w:rsid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(dalej „Regulamin”)</w:t>
            </w:r>
            <w:r w:rsidR="003B787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wnoszę o</w:t>
            </w:r>
            <w:r w:rsid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j</w:t>
            </w:r>
            <w:r w:rsidRP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ednorazowe umorzenie pożyczki </w:t>
            </w:r>
            <w:r w:rsidR="00096CDB" w:rsidRP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 części równej 6-krotnej wysokości przeciętnego wynagrodzenia, przyjmowanego w wysokości obowiązującej w dniu zawarcia umowy pożyczki, jednak nie wyższej niż 50% wartości pożyczki</w:t>
            </w:r>
            <w:r w:rsidR="003B787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</w:tc>
      </w:tr>
      <w:tr w:rsidR="0071688B" w:rsidRPr="00E5450D" w14:paraId="316B24F2" w14:textId="77777777" w:rsidTr="004172E4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55488" w14:textId="77777777" w:rsidR="0071688B" w:rsidRPr="00E5450D" w:rsidRDefault="0071688B" w:rsidP="004172E4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Wnioskowana kwota umorzenia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8C7F1" w14:textId="77777777" w:rsidR="0071688B" w:rsidRPr="00E5450D" w:rsidRDefault="0071688B" w:rsidP="004172E4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</w:tr>
      <w:tr w:rsidR="00AB06CC" w:rsidRPr="00F25DFC" w14:paraId="13F68C42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EB013DC" w14:textId="7525CF42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lastRenderedPageBreak/>
              <w:t>OŚWIADCZENIA POŻYCZKOBIORCY</w:t>
            </w:r>
          </w:p>
        </w:tc>
      </w:tr>
      <w:tr w:rsidR="00AB06CC" w:rsidRPr="008514B5" w14:paraId="4249DD89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8EE73C" w14:textId="0B1C1477" w:rsidR="00AB06CC" w:rsidRPr="00A359D0" w:rsidRDefault="00AB06CC" w:rsidP="008271C9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Oświadczam, </w:t>
            </w:r>
            <w:bookmarkStart w:id="2" w:name="_Hlk210685700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pod rygorem odpowiedzialności karnej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wynikającej z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art.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297 §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1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stawy z dnia 6 czerwca 1997r. Kodeks karny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,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że </w:t>
            </w:r>
            <w:bookmarkEnd w:id="2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spełniam wszystkie warunki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umorzenia części pożyczki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określone w § 12 ust. 1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egulaminu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a nadto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że informacje zawarte w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wniosku i załącznikach 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są </w:t>
            </w:r>
            <w:r w:rsidR="00A23AC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prawdziwe (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zgodne ze stanem faktycznym i prawnym</w:t>
            </w:r>
            <w:r w:rsidR="00A23AC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</w:t>
            </w:r>
            <w:r w:rsid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</w:tc>
      </w:tr>
      <w:tr w:rsidR="00AB06CC" w:rsidRPr="00D5567C" w14:paraId="153706DC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4EB307" w14:textId="3CEBD684" w:rsidR="00AB06CC" w:rsidRPr="00790593" w:rsidRDefault="00635FF9" w:rsidP="00AB06CC">
            <w:pPr>
              <w:pStyle w:val="Akapitzlist"/>
              <w:numPr>
                <w:ilvl w:val="0"/>
                <w:numId w:val="42"/>
              </w:numPr>
              <w:ind w:left="367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Oświadczam, że </w:t>
            </w:r>
            <w:r w:rsidRPr="00E568D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pl-PL"/>
              </w:rPr>
              <w:t>n</w:t>
            </w:r>
            <w:r w:rsidR="00AB06CC" w:rsidRPr="00E568D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pl-PL"/>
              </w:rPr>
              <w:t>a etapie ubiegania się o pożyczkę</w:t>
            </w:r>
            <w:r w:rsidR="00AB06CC" w:rsidRPr="00790593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:</w:t>
            </w:r>
          </w:p>
        </w:tc>
      </w:tr>
      <w:tr w:rsidR="00AB06CC" w:rsidRPr="00AB06CC" w14:paraId="02A55E4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4DDFF" w14:textId="11E99CA0" w:rsidR="00AB06CC" w:rsidRPr="00AB06CC" w:rsidRDefault="00A04041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byłam</w:t>
            </w:r>
            <w:r w:rsidR="00E477E3">
              <w:rPr>
                <w:rFonts w:asciiTheme="majorHAnsi" w:hAnsiTheme="majorHAnsi" w:cstheme="majorHAnsi"/>
                <w:lang w:val="pl-PL"/>
              </w:rPr>
              <w:t>/był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="00E477E3">
              <w:rPr>
                <w:rFonts w:asciiTheme="majorHAnsi" w:hAnsiTheme="majorHAnsi" w:cstheme="majorHAnsi"/>
                <w:lang w:val="pl-PL"/>
              </w:rPr>
              <w:t>m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:</w:t>
            </w:r>
          </w:p>
        </w:tc>
      </w:tr>
      <w:tr w:rsidR="00AB06CC" w:rsidRPr="008514B5" w14:paraId="75C02EFD" w14:textId="77777777" w:rsidTr="00934DED">
        <w:trPr>
          <w:trHeight w:val="512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4F25F7" w14:textId="4B7242AA" w:rsidR="00AB06CC" w:rsidRPr="00790593" w:rsidRDefault="00003122" w:rsidP="00AB06CC">
            <w:pPr>
              <w:pStyle w:val="Listapunktowana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2306863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 w:rsidRPr="009053F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289C0A9" w14:textId="1654375C" w:rsidR="00AB06CC" w:rsidRPr="004E3DB6" w:rsidRDefault="00AB06CC" w:rsidP="00AB06CC">
            <w:pPr>
              <w:pStyle w:val="Listapunktowana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osobą bezrobotną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22E921" w14:textId="063AE8EC" w:rsidR="00AB06CC" w:rsidRPr="00146507" w:rsidRDefault="00003122" w:rsidP="00AB06CC">
            <w:pPr>
              <w:jc w:val="right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798296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0FBFE" w14:textId="257441A6" w:rsidR="00AB06CC" w:rsidRPr="00146507" w:rsidRDefault="00AB06CC" w:rsidP="00AB06CC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opiekunem osoby z niepełnosprawnością</w:t>
            </w:r>
          </w:p>
        </w:tc>
      </w:tr>
      <w:tr w:rsidR="00AB06CC" w:rsidRPr="00AB06CC" w14:paraId="22A73EB5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FE3E9" w14:textId="7AEE8114" w:rsidR="00AB06CC" w:rsidRPr="00AB06CC" w:rsidRDefault="003F200D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ie 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m bezzwrotnych środków Funduszu Pracy ani innych bezzwrotnych środków publicznych na podjęcie działalności gospodarczej, działalności rolniczej, ani też na założenie lub przystąpienie do spółdzielni socjalnej.</w:t>
            </w:r>
          </w:p>
        </w:tc>
      </w:tr>
      <w:tr w:rsidR="00AB06CC" w:rsidRPr="008514B5" w14:paraId="3852B1C9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398DBCE" w14:textId="5BEA580B" w:rsidR="00AB06CC" w:rsidRPr="004E3DB6" w:rsidRDefault="00003122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4466164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C8ED21D" w14:textId="45A622D8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22A1338" w14:textId="58326990" w:rsidR="00AB06CC" w:rsidRPr="004E3DB6" w:rsidRDefault="00003122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97796244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EE1A2" w14:textId="318768AC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A04041" w:rsidRPr="008514B5" w14:paraId="3505896F" w14:textId="77777777" w:rsidTr="00CC2CB5">
        <w:trPr>
          <w:trHeight w:val="497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E6215" w14:textId="20BE46F5" w:rsidR="00A04041" w:rsidRPr="00A04041" w:rsidRDefault="00FB5EE2" w:rsidP="00E568DA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/</w:t>
            </w:r>
            <w:r w:rsidRPr="00E568DA">
              <w:rPr>
                <w:rFonts w:asciiTheme="majorHAnsi" w:hAnsiTheme="majorHAnsi" w:cstheme="majorHAnsi"/>
                <w:u w:val="single"/>
                <w:lang w:val="pl-PL"/>
              </w:rPr>
              <w:t>dot. osoby bezrobotnej</w:t>
            </w:r>
            <w:r>
              <w:rPr>
                <w:rFonts w:asciiTheme="majorHAnsi" w:hAnsiTheme="majorHAnsi" w:cstheme="majorHAnsi"/>
                <w:lang w:val="pl-PL"/>
              </w:rPr>
              <w:t xml:space="preserve">/ </w:t>
            </w:r>
            <w:r w:rsidR="00A04041">
              <w:rPr>
                <w:rFonts w:asciiTheme="majorHAnsi" w:hAnsiTheme="majorHAnsi" w:cstheme="majorHAnsi"/>
                <w:lang w:val="pl-PL"/>
              </w:rPr>
              <w:t>w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 xml:space="preserve"> okresie 12 miesięcy bezpośrednio poprzedzających dzień złożenia wniosku o pożyczkę na podjęcie działalności gospodarczej:</w:t>
            </w:r>
          </w:p>
        </w:tc>
      </w:tr>
      <w:tr w:rsidR="00AB06CC" w:rsidRPr="008514B5" w14:paraId="0DCB77B2" w14:textId="77777777" w:rsidTr="00934DED">
        <w:trPr>
          <w:trHeight w:val="605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036F23" w14:textId="018A290E" w:rsidR="00AB06CC" w:rsidRPr="006B5986" w:rsidRDefault="00AB06CC" w:rsidP="00AB06CC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nie </w:t>
            </w:r>
            <w:r w:rsidR="00A04041"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przerwał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="00A04041"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</w:t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 z własnej winy szkolenia, stażu, realizacji indywidualnego planu działania, udziału w działaniach w ramach Programu Aktywizacja i Integracja, o którym mowa w art. 62a ustawy</w:t>
            </w:r>
            <w:r w:rsidR="003760D9">
              <w:rPr>
                <w:rStyle w:val="Odwoanieprzypisudolnego"/>
                <w:rFonts w:asciiTheme="majorHAnsi" w:hAnsiTheme="majorHAnsi" w:cstheme="majorHAnsi"/>
                <w:sz w:val="20"/>
                <w:szCs w:val="20"/>
                <w:lang w:val="pl-PL"/>
              </w:rPr>
              <w:footnoteReference w:id="1"/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wykonywania prac społecznie użytecznych lub innej formy pomocy określonej w ustawie,</w:t>
            </w:r>
          </w:p>
        </w:tc>
      </w:tr>
      <w:tr w:rsidR="00AB06CC" w:rsidRPr="008514B5" w14:paraId="2C6F6538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2D0A9B" w14:textId="13625183" w:rsidR="00AB06CC" w:rsidRPr="004E3DB6" w:rsidRDefault="00003122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06108476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CFC8AD6" w14:textId="0C9B56A5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przerwał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F672C39" w14:textId="5400F71A" w:rsidR="00AB06CC" w:rsidRPr="004E3DB6" w:rsidRDefault="00003122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16307114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1688B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889E8" w14:textId="203605DA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5ECC6801" w14:textId="77777777" w:rsidTr="004B68A7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B868B68" w14:textId="31DF7AFC" w:rsidR="007C6C6D" w:rsidRDefault="00003122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15211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EE110" w14:textId="542A47B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12CD2D8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16C81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753CCD2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1829F" w14:textId="3C1EC621" w:rsidR="007C6C6D" w:rsidRPr="00146507" w:rsidRDefault="007C6C6D" w:rsidP="007C6C6D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nie </w:t>
            </w:r>
            <w:r w:rsidR="00A04041"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odmówił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="00A04041"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bez uzasadnionej przyczyny przyjęcia propozycji odpowiedniej pracy lub innej formy pomocy określonej w ustawie oraz udziału w działaniach w ramach Programu Aktywizacja i Integracja, o którym mowa w art. 62a ustawy,</w:t>
            </w:r>
          </w:p>
        </w:tc>
      </w:tr>
      <w:tr w:rsidR="007C6C6D" w:rsidRPr="008514B5" w14:paraId="5E41EA03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686CE15" w14:textId="5B40026F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86088432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9CEA99" w14:textId="146F26F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>odmówił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Pr="00AB06CC">
              <w:rPr>
                <w:rFonts w:asciiTheme="majorHAnsi" w:hAnsiTheme="majorHAnsi" w:cstheme="majorHAnsi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AE0C9E0" w14:textId="77777777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2036308537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D4521" w14:textId="38EC709D" w:rsidR="007C6C6D" w:rsidRPr="00AB06CC" w:rsidRDefault="00A04041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odmówił</w:t>
            </w:r>
            <w:r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/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25609E5C" w14:textId="77777777" w:rsidTr="00104347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E47393" w14:textId="658F226E" w:rsidR="007C6C6D" w:rsidRDefault="00003122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5449413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29A14" w14:textId="2CC2254E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F4DDCA4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63E4B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1871137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71E45" w14:textId="08F9EF30" w:rsidR="007C6C6D" w:rsidRPr="00146507" w:rsidRDefault="007C6C6D" w:rsidP="007C6C6D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 skierowaniu podj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ę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podjąłe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szkolenie, przygotowanie zawodowe dorosłych, staż, prace społecznie użyteczne lub inną formę pomocy określoną w ustawie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</w:t>
            </w:r>
          </w:p>
        </w:tc>
      </w:tr>
      <w:tr w:rsidR="007C6C6D" w:rsidRPr="008514B5" w14:paraId="469D9BD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E714CE" w14:textId="77777777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31830352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15F422" w14:textId="234E6BF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tak podj</w:t>
            </w:r>
            <w:r w:rsidR="00FB5EE2">
              <w:rPr>
                <w:rFonts w:asciiTheme="majorHAnsi" w:hAnsiTheme="majorHAnsi" w:cstheme="majorHAnsi"/>
                <w:lang w:val="pl-PL"/>
              </w:rPr>
              <w:t>ę</w:t>
            </w:r>
            <w:r w:rsidRPr="00AB06CC">
              <w:rPr>
                <w:rFonts w:asciiTheme="majorHAnsi" w:hAnsiTheme="majorHAnsi" w:cstheme="majorHAnsi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podjąłe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1439943" w14:textId="74117666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0252440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B822B" w14:textId="5122BC9C" w:rsidR="007C6C6D" w:rsidRPr="00AB06CC" w:rsidRDefault="00A04041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nie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podj</w:t>
            </w:r>
            <w:r w:rsidR="00FB5EE2">
              <w:rPr>
                <w:rFonts w:asciiTheme="majorHAnsi" w:hAnsiTheme="majorHAnsi" w:cstheme="majorHAnsi"/>
                <w:lang w:val="pl-PL"/>
              </w:rPr>
              <w:t>ę</w:t>
            </w:r>
            <w:r w:rsidRPr="00AB06CC">
              <w:rPr>
                <w:rFonts w:asciiTheme="majorHAnsi" w:hAnsiTheme="majorHAnsi" w:cstheme="majorHAnsi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podjąłem</w:t>
            </w:r>
          </w:p>
        </w:tc>
      </w:tr>
      <w:tr w:rsidR="007C6C6D" w:rsidRPr="008514B5" w14:paraId="439173B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0350894" w14:textId="729E068E" w:rsidR="007C6C6D" w:rsidRDefault="00003122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4946419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D97161E" w14:textId="7F8E0AEC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nie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8385C94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4983E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FB5EE2" w:rsidRPr="008514B5" w14:paraId="7374A5DD" w14:textId="77777777" w:rsidTr="00160C14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B0110" w14:textId="0B3AD37D" w:rsidR="00FB5EE2" w:rsidRPr="00FB5EE2" w:rsidRDefault="00FB5EE2" w:rsidP="00E568DA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/</w:t>
            </w:r>
            <w:r>
              <w:t xml:space="preserve"> </w:t>
            </w:r>
            <w:r w:rsidRPr="00E568DA">
              <w:rPr>
                <w:rFonts w:asciiTheme="majorHAnsi" w:hAnsiTheme="majorHAnsi" w:cstheme="majorHAnsi"/>
                <w:u w:val="single"/>
                <w:lang w:val="pl-PL"/>
              </w:rPr>
              <w:t>dotyczy opiekuna osoby z niepełnosprawnością</w:t>
            </w:r>
            <w:r>
              <w:rPr>
                <w:rFonts w:asciiTheme="majorHAnsi" w:hAnsiTheme="majorHAnsi" w:cstheme="majorHAnsi"/>
                <w:lang w:val="pl-PL"/>
              </w:rPr>
              <w:t>/</w:t>
            </w:r>
            <w:r w:rsidRPr="00FB5EE2" w:rsidDel="00FB5EE2">
              <w:rPr>
                <w:rFonts w:asciiTheme="majorHAnsi" w:hAnsiTheme="majorHAnsi" w:cstheme="majorHAnsi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lang w:val="pl-PL"/>
              </w:rPr>
              <w:t>w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okresie 12 miesięcy bezpośrednio poprzedzających dzień złożenia wniosku o pożyczkę na podjęcie działalności gospodarczej, nie przerwał</w:t>
            </w:r>
            <w:r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 z własnej winy szkolenia, stażu, pracy interwencyjnej, studiów podyplomowych, przygotowania zawodowego dorosłych.</w:t>
            </w:r>
          </w:p>
        </w:tc>
      </w:tr>
      <w:tr w:rsidR="007C6C6D" w:rsidRPr="008514B5" w14:paraId="0E1AD691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7BB6FAB" w14:textId="77777777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49984200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4CB7D6A0" w14:textId="4FCC9CA4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FB5EE2"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="00FB5EE2"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Pr="00AB06CC">
              <w:rPr>
                <w:rFonts w:asciiTheme="majorHAnsi" w:hAnsiTheme="majorHAnsi" w:cstheme="majorHAnsi"/>
                <w:lang w:val="pl-PL"/>
              </w:rPr>
              <w:t>/</w:t>
            </w:r>
            <w:r w:rsidR="00FB5EE2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3B19A5B" w14:textId="7CED6062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8323954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B73EC" w14:textId="6B7A075F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433AA040" w14:textId="77777777" w:rsidTr="005E15D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A9C371" w14:textId="1F639DAE" w:rsidR="007C6C6D" w:rsidRDefault="00003122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517195296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B8A29" w14:textId="475ED893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FB5EE2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DB02502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87699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7F09D0F0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9C94EB" w14:textId="55220092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p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rowadził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/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m 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działalność gospodarczą przez co najmniej 12 miesięcy.</w:t>
            </w:r>
          </w:p>
        </w:tc>
      </w:tr>
      <w:bookmarkStart w:id="4" w:name="_Hlk208289658"/>
      <w:tr w:rsidR="007C6C6D" w:rsidRPr="008514B5" w14:paraId="34D4538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A2E1438" w14:textId="160969F7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755362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EB278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4CA6C62" w14:textId="4DEDC42E" w:rsidR="007C6C6D" w:rsidRPr="00AB06CC" w:rsidRDefault="00A23AC6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ak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AC9C62" w14:textId="77777777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80284740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81897" w14:textId="5524A64A" w:rsidR="007C6C6D" w:rsidRPr="00AB06CC" w:rsidRDefault="00E73015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ie</w:t>
            </w:r>
          </w:p>
        </w:tc>
      </w:tr>
      <w:bookmarkEnd w:id="4"/>
      <w:tr w:rsidR="007C6C6D" w:rsidRPr="008514B5" w14:paraId="220B4B0B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890180" w14:textId="5D416FC0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Oświadczam, że </w:t>
            </w:r>
            <w:r w:rsidR="0000312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nie </w:t>
            </w:r>
            <w:bookmarkStart w:id="5" w:name="_GoBack"/>
            <w:bookmarkEnd w:id="5"/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alegam ze spłatą pożyczki.</w:t>
            </w:r>
          </w:p>
        </w:tc>
      </w:tr>
      <w:tr w:rsidR="007C6C6D" w:rsidRPr="008514B5" w14:paraId="7DE1E46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C6D9C5" w14:textId="77777777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65111346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E9D1DC6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tak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C8C3283" w14:textId="2CA0E2AD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78870297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A8F8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</w:t>
            </w:r>
          </w:p>
        </w:tc>
      </w:tr>
      <w:tr w:rsidR="007C6C6D" w:rsidRPr="008514B5" w14:paraId="3EFC3DC2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0AC3B" w14:textId="28B9A019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n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ie otrzymał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 jednorazowych środków na podjęcie działalności gospodarczej, o których mowa w art. 46 ust. 1 pkt 2 ustawy.</w:t>
            </w:r>
          </w:p>
        </w:tc>
      </w:tr>
      <w:tr w:rsidR="007C6C6D" w:rsidRPr="008514B5" w14:paraId="765FD38D" w14:textId="77777777" w:rsidTr="00EA2B7E">
        <w:trPr>
          <w:trHeight w:val="381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2B7903E" w14:textId="6692FE63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613618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725781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otrzymałem/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</w:t>
            </w:r>
            <w:proofErr w:type="spellEnd"/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7D9EFE" w14:textId="24AC0C80" w:rsidR="007C6C6D" w:rsidRPr="004E3DB6" w:rsidRDefault="00003122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5995220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9416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otrzymałem/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</w:t>
            </w:r>
            <w:proofErr w:type="spellEnd"/>
          </w:p>
        </w:tc>
      </w:tr>
      <w:tr w:rsidR="00EB2788" w:rsidRPr="008514B5" w14:paraId="6C205636" w14:textId="77777777" w:rsidTr="00EB2788">
        <w:trPr>
          <w:trHeight w:val="381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046195" w14:textId="460982E1" w:rsidR="00EB2788" w:rsidRDefault="00A23AC6" w:rsidP="00EB2788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6152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w</w:t>
            </w:r>
            <w:r w:rsidR="00982B09"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 przypadku udzielonej mi Jednostkowej Pożyczki nie zachodzi nakładani</w:t>
            </w:r>
            <w:r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982B09"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 się finansowania przyznanego ze środków Jednostkowej Pożyczki, z innymi środkami publicznymi w sposób niezgodny z mającymi zastosowanie przepisami prawa krajowego i unijnego</w:t>
            </w:r>
          </w:p>
        </w:tc>
      </w:tr>
      <w:tr w:rsidR="00EB2788" w:rsidRPr="008514B5" w14:paraId="52C34BAB" w14:textId="77777777" w:rsidTr="00EB2788">
        <w:trPr>
          <w:trHeight w:val="381"/>
          <w:jc w:val="center"/>
        </w:trPr>
        <w:tc>
          <w:tcPr>
            <w:tcW w:w="4932" w:type="dxa"/>
            <w:gridSpan w:val="5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8BAE5" w14:textId="1750674C" w:rsidR="00EB2788" w:rsidRPr="00A23AC6" w:rsidRDefault="00003122" w:rsidP="00F20C10">
            <w:pPr>
              <w:pStyle w:val="Akapitzlist"/>
              <w:jc w:val="both"/>
              <w:rPr>
                <w:b/>
                <w:bCs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9706219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EB278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23AC6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A23AC6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zachodzi</w:t>
            </w:r>
          </w:p>
        </w:tc>
        <w:tc>
          <w:tcPr>
            <w:tcW w:w="5066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0B6D8" w14:textId="5E44DEEF" w:rsidR="00EB2788" w:rsidRPr="00D0419D" w:rsidRDefault="00003122" w:rsidP="00F20C10">
            <w:pPr>
              <w:pStyle w:val="Akapitzlist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9103007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23AC6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A23AC6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zachodzi</w:t>
            </w:r>
          </w:p>
        </w:tc>
      </w:tr>
      <w:tr w:rsidR="00247363" w:rsidRPr="008514B5" w14:paraId="33126FDC" w14:textId="77777777" w:rsidTr="006B2A94">
        <w:trPr>
          <w:trHeight w:val="381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A7011D" w14:textId="7C0FA6C3" w:rsidR="00247363" w:rsidRPr="00F20C10" w:rsidRDefault="00A23AC6" w:rsidP="00247363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</w:t>
            </w:r>
            <w:r w:rsidR="00F6152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:</w:t>
            </w:r>
          </w:p>
          <w:p w14:paraId="0A53848C" w14:textId="09841253" w:rsidR="00F6152E" w:rsidRPr="00F6152E" w:rsidRDefault="00F6152E" w:rsidP="00F20C10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nie jest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em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podmiotem mającym siedzibę lub utworzonym w kraju wymienionym w Czarnej liście; </w:t>
            </w:r>
          </w:p>
          <w:p w14:paraId="4110AB7A" w14:textId="37195FCB" w:rsidR="00F6152E" w:rsidRPr="00F6152E" w:rsidRDefault="00F6152E" w:rsidP="00F6152E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b)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nie prowadz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ę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działalności i nie utrzymuj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ę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relacji biznesowych z podmiotami mającymi siedzibę lub utworzonymi w krajach z Czarnej listy; </w:t>
            </w:r>
          </w:p>
          <w:p w14:paraId="0D75F710" w14:textId="3D4F2AAF" w:rsidR="00F6152E" w:rsidRPr="00F6152E" w:rsidRDefault="00F6152E" w:rsidP="00F6152E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c)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nie zachodzą w stosunku do 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mnie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przesłanki do wykluczenia określone w art. 136 Rozporządzenia 2018/1046; </w:t>
            </w:r>
          </w:p>
          <w:p w14:paraId="01BFB86A" w14:textId="1B0AEFFC" w:rsidR="00F6152E" w:rsidRPr="00247363" w:rsidRDefault="00F6152E" w:rsidP="00F20C10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d)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spełnione zostały warunki umożliwiające zastosowanie wyjątku od zakazu nawiązywania stosunków z państwami znajdującymi się na liście państw z Czarnej listy – jeśli dotyczy</w:t>
            </w:r>
          </w:p>
        </w:tc>
      </w:tr>
      <w:tr w:rsidR="00247363" w:rsidRPr="008514B5" w14:paraId="71F98E36" w14:textId="77777777" w:rsidTr="00F20C10">
        <w:trPr>
          <w:trHeight w:val="381"/>
          <w:jc w:val="center"/>
        </w:trPr>
        <w:tc>
          <w:tcPr>
            <w:tcW w:w="49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08EE4" w14:textId="2A5D74B1" w:rsidR="00247363" w:rsidRPr="00F6152E" w:rsidRDefault="00003122" w:rsidP="00F6152E">
            <w:pPr>
              <w:pStyle w:val="Akapitzlist"/>
              <w:jc w:val="both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6612921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F6152E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247363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oświadczam</w:t>
            </w:r>
          </w:p>
        </w:tc>
        <w:tc>
          <w:tcPr>
            <w:tcW w:w="506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68216" w14:textId="47A4167B" w:rsidR="00247363" w:rsidRPr="00F6152E" w:rsidRDefault="00003122" w:rsidP="00F6152E">
            <w:pPr>
              <w:pStyle w:val="Akapitzlist"/>
              <w:jc w:val="both"/>
              <w:rPr>
                <w:noProof/>
              </w:rPr>
            </w:pPr>
            <w:sdt>
              <w:sdtPr>
                <w:rPr>
                  <w:rFonts w:asciiTheme="majorHAnsi" w:hAnsiTheme="majorHAnsi" w:cstheme="majorHAnsi"/>
                  <w:noProof/>
                  <w:sz w:val="24"/>
                  <w:szCs w:val="24"/>
                </w:rPr>
                <w:id w:val="58634148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 w:rsidRPr="00247363">
                  <w:rPr>
                    <w:rFonts w:ascii="Segoe UI Symbol" w:eastAsia="MS Gothic" w:hAnsi="Segoe UI Symbol" w:cs="Segoe UI Symbol"/>
                    <w:noProof/>
                    <w:sz w:val="24"/>
                    <w:szCs w:val="24"/>
                  </w:rPr>
                  <w:t>☐</w:t>
                </w:r>
              </w:sdtContent>
            </w:sdt>
            <w:r w:rsid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="00F6152E"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odmawiam złożenia </w:t>
            </w:r>
            <w:r w:rsidR="00247363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oświadcz</w:t>
            </w:r>
            <w:r w:rsidR="00F6152E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enia</w:t>
            </w:r>
          </w:p>
        </w:tc>
      </w:tr>
    </w:tbl>
    <w:p w14:paraId="3DBB5C7B" w14:textId="77777777" w:rsidR="008F2D15" w:rsidRDefault="008F2D15"/>
    <w:tbl>
      <w:tblPr>
        <w:tblStyle w:val="Tabela-Siatka"/>
        <w:tblW w:w="99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98"/>
      </w:tblGrid>
      <w:tr w:rsidR="008F2D15" w:rsidRPr="008514B5" w14:paraId="43F56529" w14:textId="77777777" w:rsidTr="00F20C10">
        <w:trPr>
          <w:trHeight w:val="889"/>
          <w:jc w:val="center"/>
        </w:trPr>
        <w:tc>
          <w:tcPr>
            <w:tcW w:w="9998" w:type="dxa"/>
            <w:shd w:val="clear" w:color="auto" w:fill="D9D9D9" w:themeFill="background1" w:themeFillShade="D9"/>
            <w:vAlign w:val="center"/>
          </w:tcPr>
          <w:p w14:paraId="428FC38C" w14:textId="77777777" w:rsidR="008F2D15" w:rsidRPr="00F20C10" w:rsidRDefault="008F2D15" w:rsidP="008F2D15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 związku z wnioskiem upoważniam Pożyczkodawcę/Partnera Finansującego (adresata wniosku) do wystąpienia do dowolnego organu administracji publicznej (w szczególności do dowolnego Powiatowego Urzędu Pracy) lub innej osoby (o ile okaże się to konieczne) w celu weryfikacji prawdziwości danych przedstawionych przeze mnie we wniosku o umorzenie pożyczki.</w:t>
            </w:r>
          </w:p>
          <w:p w14:paraId="45680E32" w14:textId="08E98E15" w:rsidR="008F2D15" w:rsidRPr="00F20C10" w:rsidRDefault="008F2D15" w:rsidP="00F20C10">
            <w:p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Jednocześnie upoważniam organa administracji publicznej (w szczególności Powiatowy Urząd Pracy) lub inną osobę (o ile okaże się to konieczne) będącą adresatem zapytania skierowanego przez Pożyczkodawcę / Partnera Finansującego do udzielenia wszelkich wymaganych w zapytaniu informacji dotyczących mnie, a będących w posiadaniu adresata zapytania i wyrażam na powyższe nieodwołalnie zgodę. </w:t>
            </w:r>
          </w:p>
        </w:tc>
      </w:tr>
    </w:tbl>
    <w:p w14:paraId="01D63D3F" w14:textId="77777777" w:rsidR="006A23F3" w:rsidRDefault="006A23F3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5C0732F0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21B6F3B8" w14:textId="55AAE8F0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8B7155C" w14:textId="77777777" w:rsidR="00E73015" w:rsidRDefault="00E730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4ACB4D38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2D79DA72" w14:textId="77777777" w:rsidR="001D009B" w:rsidRDefault="001D009B" w:rsidP="001D009B">
      <w:pPr>
        <w:spacing w:after="0"/>
      </w:pPr>
      <w:r>
        <w:t>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11A96A1D" w14:textId="3378D228" w:rsidR="001D009B" w:rsidRPr="00F20C10" w:rsidRDefault="001D009B" w:rsidP="006A23F3">
      <w:pPr>
        <w:spacing w:after="0"/>
        <w:rPr>
          <w:rFonts w:asciiTheme="majorHAnsi" w:hAnsiTheme="majorHAnsi" w:cstheme="majorHAnsi"/>
          <w:sz w:val="24"/>
          <w:szCs w:val="24"/>
          <w:lang w:val="pl-PL"/>
        </w:rPr>
      </w:pPr>
      <w:r w:rsidRPr="00F20C10">
        <w:rPr>
          <w:rFonts w:asciiTheme="majorHAnsi" w:hAnsiTheme="majorHAnsi" w:cstheme="majorHAnsi"/>
          <w:sz w:val="24"/>
          <w:szCs w:val="24"/>
        </w:rPr>
        <w:t>/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miejscowość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, data/ </w:t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  <w:t xml:space="preserve">/ 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podpis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Pożyczkobiorcy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 /</w:t>
      </w:r>
    </w:p>
    <w:p w14:paraId="7F1EDCD4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848F18D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06C520CD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3B0BFBE5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65978E15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4ABC09C7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598E567D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378DDD2C" w14:textId="77777777" w:rsidR="001D009B" w:rsidRPr="006A23F3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tbl>
      <w:tblPr>
        <w:tblStyle w:val="Tabela-Siatka"/>
        <w:tblW w:w="9965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6704"/>
        <w:gridCol w:w="2552"/>
      </w:tblGrid>
      <w:tr w:rsidR="00934DED" w:rsidRPr="00E73015" w14:paraId="452EB3D0" w14:textId="77777777" w:rsidTr="00934DED">
        <w:trPr>
          <w:trHeight w:val="2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932A195" w14:textId="5CC711F7" w:rsidR="00934DED" w:rsidRPr="00E73015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  <w:lastRenderedPageBreak/>
              <w:t>NR</w:t>
            </w:r>
          </w:p>
        </w:tc>
        <w:tc>
          <w:tcPr>
            <w:tcW w:w="925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A247F26" w14:textId="1ED9650F" w:rsidR="00934DED" w:rsidRPr="00E73015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  <w:t>WYKAZ ZAŁĄCZNIKÓW</w:t>
            </w:r>
          </w:p>
        </w:tc>
      </w:tr>
      <w:tr w:rsidR="00934DED" w:rsidRPr="00E73015" w14:paraId="3A182AD0" w14:textId="77777777" w:rsidTr="00934DED">
        <w:trPr>
          <w:trHeight w:val="125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83D03F" w14:textId="0BC9C0FC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ind w:left="-16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3421E3" w14:textId="22CD887D" w:rsidR="00EC093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który wyda</w:t>
            </w:r>
            <w:r w:rsidR="00E73015"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uprzednio zaświadczenie potwierdzające posiadanie przez wnioskodawcę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statusu bezrobotnego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dotyczące warunków z § 12 ust. 1 pkt 1) a, b i c Regulaminu.</w:t>
            </w:r>
          </w:p>
          <w:p w14:paraId="69344875" w14:textId="29C606C2" w:rsidR="00EC0937" w:rsidRPr="00E73015" w:rsidRDefault="00EC093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 xml:space="preserve"> w przypadku osoby bezrobotnej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EC4380" w14:textId="77777777" w:rsidR="00934DED" w:rsidRPr="00E73015" w:rsidRDefault="008A07D2" w:rsidP="008A07D2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5D8107E1" w14:textId="01309F7E" w:rsidR="008661D7" w:rsidRPr="00E73015" w:rsidRDefault="008661D7" w:rsidP="008A07D2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934DED" w:rsidRPr="00E73015" w14:paraId="24B7A771" w14:textId="77777777" w:rsidTr="00934DED">
        <w:trPr>
          <w:trHeight w:val="141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C48F17" w14:textId="5A1897CE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EE9AD4" w14:textId="7DD656D1" w:rsidR="00EC093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, który wydal uprzednio zaświadczenie potwierdzające posiadanie przez wnioskodawcę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statusu poszukującego pracy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w przypadku opiekuna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osoby z niepełnosprawnością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dotyczące warunków z § 12 ust. 1 pkt 1) a, b i d Regulaminu.</w:t>
            </w:r>
          </w:p>
          <w:p w14:paraId="3F31CC6F" w14:textId="0EAAA62C" w:rsidR="00EC0937" w:rsidRPr="00E73015" w:rsidRDefault="00EC093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 xml:space="preserve"> w przypadku opiekuna osoby z niepełnosprawnością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E03E19" w14:textId="77777777" w:rsidR="00934DED" w:rsidRPr="00E73015" w:rsidRDefault="008A07D2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4B76B983" w14:textId="34672DD0" w:rsidR="008661D7" w:rsidRPr="00E73015" w:rsidRDefault="008661D7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934DED" w:rsidRPr="00E73015" w14:paraId="5E5FA65C" w14:textId="77777777" w:rsidTr="00934DED">
        <w:trPr>
          <w:trHeight w:val="98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C937B" w14:textId="7C848FB3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71CE7E" w14:textId="2B79E1C0" w:rsidR="00107680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dotyczące nie otrzymania jednorazowych środków na podjęcie działalności gospodarczej, o których mowa w art. 46 ust. 1 pkt 2 ustawy (§ 12 ust. 1 pkt 4 Regulaminu).</w:t>
            </w:r>
          </w:p>
          <w:p w14:paraId="42BF1470" w14:textId="365A349F" w:rsidR="00107680" w:rsidRPr="00E73015" w:rsidRDefault="00107680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9F4D27" w14:textId="35D15F40" w:rsidR="00934DED" w:rsidRPr="00E73015" w:rsidRDefault="008661D7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7BA2A638" w14:textId="77777777" w:rsidTr="00934DED">
        <w:trPr>
          <w:trHeight w:val="1077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9D6141" w14:textId="0489CC61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bookmarkStart w:id="6" w:name="_Hlk195788033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4.</w:t>
            </w:r>
          </w:p>
        </w:tc>
        <w:bookmarkEnd w:id="6"/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9BD856" w14:textId="3C33D4DC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Oświadczenie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o spełnieniu warunku, o którym mowa w § 12 ust. 1 pkt 1 lit. b Regulaminu (w zakresie bezzwrotnych środków innych niż środki Funduszu Pracy)</w:t>
            </w:r>
          </w:p>
          <w:p w14:paraId="1B72C561" w14:textId="2D5E86B4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7E056B" w14:textId="23675113" w:rsidR="00934DED" w:rsidRPr="00E73015" w:rsidRDefault="00B9173B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2088909B" w14:textId="77777777" w:rsidTr="00934DED">
        <w:trPr>
          <w:trHeight w:val="102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520F42" w14:textId="35724C94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E4D8AA" w14:textId="6F4EC6F7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Oświadczenie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</w:t>
            </w:r>
            <w:bookmarkStart w:id="7" w:name="_Hlk195788825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 rejestracji we wszystkich powiatowych urzędach pracy jako bezrobotny lub osoba poszukująca pracy za okres od 1 czerwca 2004 r.</w:t>
            </w:r>
            <w:bookmarkEnd w:id="7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;</w:t>
            </w:r>
          </w:p>
          <w:p w14:paraId="454FF5C9" w14:textId="51BE22AE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CFB612" w14:textId="204C3969" w:rsidR="00934DED" w:rsidRPr="00E73015" w:rsidRDefault="00B9173B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6F9F4068" w14:textId="77777777" w:rsidTr="00367FE4">
        <w:trPr>
          <w:trHeight w:val="1265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D70B7F" w14:textId="7CF08B1A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6886EA" w14:textId="5307DA4E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Zaświadczenia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z każdego z urzędów pracy, w których zarejestrowany był Pożyczkobiorca, dotyczące nie otrzymania jednorazowych środków na podjęcie działalności gospodarczej, o których mowa w art. 46 ust. 1 pkt 2 ustawy (§ 12 ust. 1 pkt 4 Regulaminu)</w:t>
            </w:r>
            <w:r w:rsidR="008661D7"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.</w:t>
            </w:r>
          </w:p>
          <w:p w14:paraId="71A6D8D8" w14:textId="50DAB53F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E5C7F3" w14:textId="03FC57A1" w:rsidR="00B9173B" w:rsidRPr="00E73015" w:rsidRDefault="00B9173B" w:rsidP="00B9173B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159426C0" w14:textId="233494D0" w:rsidR="00934DED" w:rsidRPr="00E73015" w:rsidRDefault="00B9173B" w:rsidP="00B9173B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367FE4" w:rsidRPr="00E73015" w14:paraId="1C83EC65" w14:textId="77777777" w:rsidTr="00E73015">
        <w:trPr>
          <w:trHeight w:val="103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47E75C" w14:textId="3926C538" w:rsidR="00367FE4" w:rsidRPr="00E73015" w:rsidRDefault="00367FE4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577FF" w14:textId="00A84912" w:rsidR="008661D7" w:rsidRPr="00E73015" w:rsidRDefault="00003122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hyperlink r:id="rId8" w:history="1">
              <w:r w:rsidR="00A14898" w:rsidRPr="00E73015">
                <w:rPr>
                  <w:rFonts w:asciiTheme="majorHAnsi" w:hAnsiTheme="majorHAnsi" w:cstheme="majorHAnsi"/>
                  <w:sz w:val="20"/>
                  <w:szCs w:val="20"/>
                  <w:lang w:val="pl-PL"/>
                </w:rPr>
                <w:t>OŚWIADCZENIE WNIOSKODAWCY O OTRZYMANIU / NIEOTRZYMANIU POMOCY DE MINIMIS</w:t>
              </w:r>
            </w:hyperlink>
          </w:p>
          <w:p w14:paraId="1D83A2CB" w14:textId="5186362A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090EA6" w14:textId="2786FC6C" w:rsidR="00367FE4" w:rsidRPr="00E73015" w:rsidRDefault="00B9173B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367FE4" w:rsidRPr="00E73015" w14:paraId="7B7B6CF0" w14:textId="77777777" w:rsidTr="00E73015">
        <w:trPr>
          <w:trHeight w:val="416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F47C5A" w14:textId="755BEF3D" w:rsidR="00367FE4" w:rsidRPr="00E73015" w:rsidRDefault="00367FE4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E4DA6" w14:textId="29198BC1" w:rsidR="008661D7" w:rsidRPr="00E73015" w:rsidRDefault="00A14898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FORMULARZ INFORMACJI PRZEDSTAWIONYCH PRZY UBIEGANIU SIĘ O POMOC PUBLICZNĄ DE MINIMIS (a w przypadku prowadzenia działalności rolniczej </w:t>
            </w:r>
            <w:hyperlink r:id="rId9" w:history="1">
              <w:r w:rsidR="007914F7" w:rsidRPr="00E73015">
                <w:rPr>
                  <w:rStyle w:val="Hipercze"/>
                  <w:rFonts w:asciiTheme="majorHAnsi" w:hAnsiTheme="majorHAnsi" w:cstheme="majorHAnsi"/>
                  <w:color w:val="424342"/>
                  <w:sz w:val="20"/>
                  <w:szCs w:val="20"/>
                  <w:u w:val="none"/>
                  <w:shd w:val="clear" w:color="auto" w:fill="FFFFFF"/>
                </w:rPr>
                <w:t>FORMULARZ INFORMACJI PRZEDSTAWIONYCH PRZY UBIEGANIU SIĘ POMOC PUBLICZNĄ INNĄ, NIŻ POMOC DE MINIMIS</w:t>
              </w:r>
            </w:hyperlink>
            <w:r w:rsidR="007914F7" w:rsidRPr="00E73015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1D536F20" w14:textId="4FAC713A" w:rsidR="008661D7" w:rsidRPr="00E73015" w:rsidRDefault="008661D7" w:rsidP="00675230">
            <w:pPr>
              <w:pStyle w:val="Listanumerowana"/>
              <w:numPr>
                <w:ilvl w:val="0"/>
                <w:numId w:val="0"/>
              </w:numPr>
              <w:ind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DADDCB" w14:textId="31D22C34" w:rsidR="00367FE4" w:rsidRPr="00E73015" w:rsidRDefault="00B9173B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A5781" w:rsidRPr="00E73015" w14:paraId="7614CFA1" w14:textId="77777777" w:rsidTr="00E73015">
        <w:trPr>
          <w:trHeight w:val="1079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63EEB5" w14:textId="77777777" w:rsidR="009A5781" w:rsidRPr="00E73015" w:rsidRDefault="009A5781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6EECD3" w14:textId="54133A16" w:rsidR="009A5781" w:rsidRPr="00E73015" w:rsidRDefault="00003122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hyperlink r:id="rId10" w:history="1">
              <w:r w:rsidR="009A5781" w:rsidRPr="00E73015">
                <w:rPr>
                  <w:rStyle w:val="Hipercze"/>
                  <w:rFonts w:asciiTheme="majorHAnsi" w:hAnsiTheme="majorHAnsi" w:cstheme="majorHAnsi"/>
                  <w:color w:val="424342"/>
                  <w:sz w:val="20"/>
                  <w:szCs w:val="20"/>
                  <w:u w:val="none"/>
                  <w:shd w:val="clear" w:color="auto" w:fill="FFFFFF"/>
                </w:rPr>
                <w:t>OŚWIADCZENIE WNIOSKODAWCY/ POŻYCZKOBIORCY O NIEPODLEGANIU WYKLUCZENIU Z TYTUŁU SANKCJI</w:t>
              </w:r>
            </w:hyperlink>
          </w:p>
          <w:p w14:paraId="6FC94A5A" w14:textId="16800BE2" w:rsidR="009A5781" w:rsidRPr="00E73015" w:rsidRDefault="009A5781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364C2B" w14:textId="5DD7DA7E" w:rsidR="009A5781" w:rsidRPr="00E73015" w:rsidRDefault="009A5781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691109" w:rsidRPr="00E73015" w14:paraId="30709027" w14:textId="77777777" w:rsidTr="00E73015">
        <w:trPr>
          <w:trHeight w:val="61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3D7F1" w14:textId="77777777" w:rsidR="00691109" w:rsidRPr="00E73015" w:rsidRDefault="00691109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0292B" w14:textId="66BD791C" w:rsidR="00691109" w:rsidRPr="00E73015" w:rsidRDefault="00691109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Inne ……………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830B0" w14:textId="77777777" w:rsidR="00691109" w:rsidRPr="00E73015" w:rsidRDefault="00691109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</w:tr>
    </w:tbl>
    <w:p w14:paraId="419DAA7A" w14:textId="77777777" w:rsidR="006A02E0" w:rsidRPr="00E73015" w:rsidRDefault="006A02E0" w:rsidP="00D211DB">
      <w:pPr>
        <w:rPr>
          <w:rFonts w:asciiTheme="majorHAnsi" w:hAnsiTheme="majorHAnsi" w:cstheme="majorHAnsi"/>
          <w:sz w:val="20"/>
          <w:szCs w:val="20"/>
          <w:lang w:val="pl-PL"/>
        </w:rPr>
      </w:pPr>
    </w:p>
    <w:p w14:paraId="772580FB" w14:textId="77777777" w:rsidR="001D009B" w:rsidRPr="00E73015" w:rsidRDefault="001D009B" w:rsidP="00D211DB">
      <w:pPr>
        <w:rPr>
          <w:rFonts w:asciiTheme="majorHAnsi" w:hAnsiTheme="majorHAnsi" w:cstheme="majorHAnsi"/>
          <w:sz w:val="20"/>
          <w:szCs w:val="20"/>
          <w:lang w:val="pl-PL"/>
        </w:rPr>
      </w:pPr>
    </w:p>
    <w:p w14:paraId="536B0D44" w14:textId="76E16681" w:rsidR="001D009B" w:rsidRPr="00E73015" w:rsidRDefault="001D009B" w:rsidP="00E7301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73015">
        <w:rPr>
          <w:rFonts w:asciiTheme="majorHAnsi" w:hAnsiTheme="majorHAnsi" w:cstheme="majorHAnsi"/>
          <w:sz w:val="20"/>
          <w:szCs w:val="20"/>
        </w:rPr>
        <w:t>……………………………………….</w:t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="00E73015">
        <w:rPr>
          <w:rFonts w:asciiTheme="majorHAnsi" w:hAnsiTheme="majorHAnsi" w:cstheme="majorHAnsi"/>
          <w:sz w:val="20"/>
          <w:szCs w:val="20"/>
        </w:rPr>
        <w:t xml:space="preserve">                </w:t>
      </w:r>
      <w:r w:rsidRPr="00E73015">
        <w:rPr>
          <w:rFonts w:asciiTheme="majorHAnsi" w:hAnsiTheme="majorHAnsi" w:cstheme="majorHAnsi"/>
          <w:sz w:val="20"/>
          <w:szCs w:val="20"/>
        </w:rPr>
        <w:t>……………………………………….</w:t>
      </w:r>
    </w:p>
    <w:p w14:paraId="4CE8BC6C" w14:textId="55FA3C93" w:rsidR="001D009B" w:rsidRPr="00E73015" w:rsidRDefault="001D009B" w:rsidP="00E73015">
      <w:pPr>
        <w:spacing w:after="0" w:line="240" w:lineRule="auto"/>
        <w:rPr>
          <w:rFonts w:asciiTheme="majorHAnsi" w:hAnsiTheme="majorHAnsi" w:cstheme="majorHAnsi"/>
          <w:sz w:val="20"/>
          <w:szCs w:val="20"/>
          <w:lang w:val="pl-PL"/>
        </w:rPr>
      </w:pPr>
      <w:r w:rsidRPr="00E73015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miejscowość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, data/ </w:t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  <w:t xml:space="preserve">/ 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podpis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Pożyczkobiorcy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 /</w:t>
      </w:r>
    </w:p>
    <w:p w14:paraId="3AA47D63" w14:textId="2C05D119" w:rsidR="001D009B" w:rsidRDefault="001D009B" w:rsidP="00D211DB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76338984" w14:textId="77777777" w:rsidR="00E73015" w:rsidRDefault="00E73015" w:rsidP="00D211DB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7F48703D" w14:textId="77777777" w:rsidR="0030560F" w:rsidRPr="0030560F" w:rsidRDefault="0030560F" w:rsidP="0030560F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Informacja Partnera Finansującego </w:t>
      </w:r>
      <w:proofErr w:type="spellStart"/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>ws</w:t>
      </w:r>
      <w:proofErr w:type="spellEnd"/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 przetwarzania danych osobowych</w:t>
      </w: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:</w:t>
      </w:r>
    </w:p>
    <w:p w14:paraId="1906CDEC" w14:textId="77777777" w:rsidR="0030560F" w:rsidRPr="0030560F" w:rsidRDefault="0030560F" w:rsidP="0030560F">
      <w:pPr>
        <w:keepNext/>
        <w:numPr>
          <w:ilvl w:val="0"/>
          <w:numId w:val="48"/>
        </w:numPr>
        <w:shd w:val="clear" w:color="auto" w:fill="FFFFFF"/>
        <w:suppressAutoHyphens/>
        <w:spacing w:after="0" w:line="240" w:lineRule="auto"/>
        <w:ind w:left="284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351690A8" w14:textId="77777777" w:rsidR="0030560F" w:rsidRPr="0030560F" w:rsidRDefault="0030560F" w:rsidP="0030560F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Partner Finansujący będzie przetwarzał dane osobowe uzyskane w związku ze złożonym Wnioskiem o udzielenie pożyczki na podstawie:</w:t>
      </w:r>
    </w:p>
    <w:p w14:paraId="3DB8402B" w14:textId="77777777" w:rsidR="0030560F" w:rsidRPr="0030560F" w:rsidRDefault="0030560F" w:rsidP="0030560F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2.1.</w:t>
      </w: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608281DE" w14:textId="77777777" w:rsidR="0030560F" w:rsidRPr="0030560F" w:rsidRDefault="0030560F" w:rsidP="0030560F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2.2.</w:t>
      </w: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 xml:space="preserve">Porozumienia Stron </w:t>
      </w:r>
      <w:proofErr w:type="spellStart"/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ws</w:t>
      </w:r>
      <w:proofErr w:type="spellEnd"/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. współadministrowania i wzajemnego udostępniania powierzonych danych osobowych z dnia 28.06.2024 r. zawartego przez Uczestników Konsorcjum.</w:t>
      </w:r>
    </w:p>
    <w:p w14:paraId="09BD1019" w14:textId="4FF66324" w:rsidR="0030560F" w:rsidRPr="0030560F" w:rsidRDefault="0030560F" w:rsidP="00305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3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Partner Finansujący udostępnia treść stosownych klauzul informacyjnych dot. przetwarzania danych osobowych na stronie internetowej pod adresem: </w:t>
      </w:r>
      <w:r w:rsidR="00E73015" w:rsidRPr="00E73015">
        <w:rPr>
          <w:rFonts w:ascii="Calibri" w:eastAsia="Times New Roman" w:hAnsi="Calibri" w:cs="Calibri"/>
          <w:sz w:val="16"/>
          <w:szCs w:val="16"/>
          <w:lang w:val="pl-PL" w:eastAsia="pl-PL"/>
        </w:rPr>
        <w:t>https://frrr.pl/projekty/wsparcie-w-starcie.html</w:t>
      </w:r>
    </w:p>
    <w:p w14:paraId="351F3885" w14:textId="77777777" w:rsidR="0030560F" w:rsidRPr="0030560F" w:rsidRDefault="0030560F" w:rsidP="0030560F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- osoba fizyczna lub osoby fizyczne prowadząca/e działalność gospodarczą indywidualnie lub w formie spółki cywilnej, 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5F4E662C" w14:textId="7711108A" w:rsidR="0030560F" w:rsidRPr="00F20C10" w:rsidRDefault="0030560F" w:rsidP="00F20C10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 - osoba fizyczna lub osoby fizyczne prowadząca/e działalność gospodarczą indywidualnie lub w formie spółki cywilnej, 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- osoba fizyczna lub osoby fizyczne prowadząca/e działalność gospodarczą indywidualnie lub w formie spółki cywilnej,</w:t>
      </w:r>
      <w:r w:rsidRPr="0030560F" w:rsidDel="00A16240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 xml:space="preserve"> </w:t>
      </w: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podpisując powyższe oświadczenie zapewnia i oświadcza, iż wykonał powyższy obowiązek w stosunku do każdej z osób, której dane dotyczą.</w:t>
      </w:r>
    </w:p>
    <w:sectPr w:rsidR="0030560F" w:rsidRPr="00F20C10" w:rsidSect="00AB06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851" w:left="1800" w:header="28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F3ABC" w14:textId="77777777" w:rsidR="006828DE" w:rsidRDefault="006828DE" w:rsidP="00C221FC">
      <w:pPr>
        <w:spacing w:after="0" w:line="240" w:lineRule="auto"/>
      </w:pPr>
      <w:r>
        <w:separator/>
      </w:r>
    </w:p>
  </w:endnote>
  <w:endnote w:type="continuationSeparator" w:id="0">
    <w:p w14:paraId="0A09015A" w14:textId="77777777" w:rsidR="006828DE" w:rsidRDefault="006828DE" w:rsidP="00C2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3CBFE" w14:textId="77777777" w:rsidR="00A91B1F" w:rsidRDefault="00A91B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A013B" w14:textId="05D474FA" w:rsidR="00934DED" w:rsidRPr="00934DED" w:rsidRDefault="0092722A" w:rsidP="00934DED">
    <w:pPr>
      <w:pStyle w:val="Stopka"/>
    </w:pPr>
    <w:r w:rsidRPr="0092722A">
      <w:rPr>
        <w:rFonts w:ascii="Aptos" w:eastAsia="Aptos" w:hAnsi="Aptos" w:cs="Times New Roman"/>
        <w:noProof/>
        <w:lang w:val="pl-PL"/>
      </w:rPr>
      <w:drawing>
        <wp:anchor distT="0" distB="0" distL="114300" distR="114300" simplePos="0" relativeHeight="251659264" behindDoc="1" locked="0" layoutInCell="1" allowOverlap="1" wp14:anchorId="42983E69" wp14:editId="582C39A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4756506" cy="480376"/>
          <wp:effectExtent l="0" t="0" r="6350" b="0"/>
          <wp:wrapNone/>
          <wp:docPr id="1278559343" name="Obraz 2" descr="Obraz zawierający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559343" name="Obraz 2" descr="Obraz zawierający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65" b="29577"/>
                  <a:stretch/>
                </pic:blipFill>
                <pic:spPr bwMode="auto">
                  <a:xfrm>
                    <a:off x="0" y="0"/>
                    <a:ext cx="4767405" cy="4814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E642D" w14:textId="77777777" w:rsidR="00A91B1F" w:rsidRDefault="00A91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CF975" w14:textId="77777777" w:rsidR="006828DE" w:rsidRDefault="006828DE" w:rsidP="00C221FC">
      <w:pPr>
        <w:spacing w:after="0" w:line="240" w:lineRule="auto"/>
      </w:pPr>
      <w:r>
        <w:separator/>
      </w:r>
    </w:p>
  </w:footnote>
  <w:footnote w:type="continuationSeparator" w:id="0">
    <w:p w14:paraId="7323FD6E" w14:textId="77777777" w:rsidR="006828DE" w:rsidRDefault="006828DE" w:rsidP="00C221FC">
      <w:pPr>
        <w:spacing w:after="0" w:line="240" w:lineRule="auto"/>
      </w:pPr>
      <w:r>
        <w:continuationSeparator/>
      </w:r>
    </w:p>
  </w:footnote>
  <w:footnote w:id="1">
    <w:p w14:paraId="383EFA9D" w14:textId="0FA32ADB" w:rsidR="003760D9" w:rsidRPr="00C54639" w:rsidRDefault="003760D9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635FF9">
        <w:rPr>
          <w:rFonts w:ascii="Calibri" w:hAnsi="Calibri" w:cs="Calibri"/>
          <w:b/>
          <w:bCs/>
          <w:sz w:val="18"/>
          <w:szCs w:val="18"/>
        </w:rPr>
        <w:t>u</w:t>
      </w:r>
      <w:r w:rsidR="00635FF9" w:rsidRPr="00C54639">
        <w:rPr>
          <w:rFonts w:ascii="Calibri" w:hAnsi="Calibri" w:cs="Calibri"/>
          <w:b/>
          <w:bCs/>
          <w:sz w:val="18"/>
          <w:szCs w:val="18"/>
        </w:rPr>
        <w:t>stawa</w:t>
      </w:r>
      <w:r w:rsidR="00635FF9" w:rsidRPr="00C54639">
        <w:rPr>
          <w:rFonts w:ascii="Calibri" w:hAnsi="Calibri" w:cs="Calibri"/>
          <w:sz w:val="18"/>
          <w:szCs w:val="18"/>
        </w:rPr>
        <w:t xml:space="preserve"> </w:t>
      </w:r>
      <w:r w:rsidRPr="00C54639">
        <w:rPr>
          <w:rFonts w:ascii="Calibri" w:hAnsi="Calibri" w:cs="Calibri"/>
          <w:sz w:val="18"/>
          <w:szCs w:val="18"/>
        </w:rPr>
        <w:t xml:space="preserve">oznacza </w:t>
      </w:r>
      <w:bookmarkStart w:id="3" w:name="_Hlk210683553"/>
      <w:r w:rsidR="00635FF9">
        <w:rPr>
          <w:rFonts w:ascii="Calibri" w:hAnsi="Calibri" w:cs="Calibri"/>
          <w:sz w:val="18"/>
          <w:szCs w:val="18"/>
          <w:lang w:val="pl-PL"/>
        </w:rPr>
        <w:t>u</w:t>
      </w:r>
      <w:r w:rsidR="00635FF9" w:rsidRPr="00C54639">
        <w:rPr>
          <w:rFonts w:ascii="Calibri" w:hAnsi="Calibri" w:cs="Calibri"/>
          <w:sz w:val="18"/>
          <w:szCs w:val="18"/>
          <w:lang w:val="pl-PL"/>
        </w:rPr>
        <w:t xml:space="preserve">stawę </w:t>
      </w:r>
      <w:r w:rsidRPr="00C54639">
        <w:rPr>
          <w:rFonts w:ascii="Calibri" w:hAnsi="Calibri" w:cs="Calibri"/>
          <w:sz w:val="18"/>
          <w:szCs w:val="18"/>
          <w:lang w:val="pl-PL"/>
        </w:rPr>
        <w:t xml:space="preserve">z dnia 20 kwietnia 2004 r. o promocji zatrudnienia i instytucjach rynku pracy </w:t>
      </w:r>
      <w:bookmarkEnd w:id="3"/>
      <w:r w:rsidRPr="00C54639">
        <w:rPr>
          <w:rFonts w:ascii="Calibri" w:hAnsi="Calibri" w:cs="Calibri"/>
          <w:sz w:val="18"/>
          <w:szCs w:val="18"/>
          <w:lang w:val="pl-PL"/>
        </w:rPr>
        <w:t>(Dz. U. z 2024 r. poz. 475, z późn. zm.)</w:t>
      </w:r>
      <w:r w:rsidR="00364FDF" w:rsidRPr="00364FDF">
        <w:t xml:space="preserve"> </w:t>
      </w:r>
      <w:r w:rsidR="00364FDF" w:rsidRPr="00364FDF">
        <w:rPr>
          <w:rFonts w:ascii="Calibri" w:hAnsi="Calibri" w:cs="Calibri"/>
          <w:sz w:val="18"/>
          <w:szCs w:val="18"/>
          <w:lang w:val="pl-PL"/>
        </w:rPr>
        <w:t xml:space="preserve">i ustawy z dnia 20 marca 2025 r. o rynku pracy i służbach zatrudnienia </w:t>
      </w:r>
      <w:r w:rsidR="00364FDF">
        <w:rPr>
          <w:rFonts w:ascii="Calibri" w:hAnsi="Calibri" w:cs="Calibri"/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80B14" w14:textId="77777777" w:rsidR="00A91B1F" w:rsidRDefault="00A91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B1EB8" w14:textId="04B9B0D5" w:rsidR="00A91B1F" w:rsidRDefault="00A91B1F">
    <w:pPr>
      <w:pStyle w:val="Nagwek"/>
    </w:pPr>
    <w:r w:rsidRPr="00A91B1F">
      <w:rPr>
        <w:rFonts w:ascii="Aptos" w:eastAsia="Aptos" w:hAnsi="Aptos" w:cs="Times New Roman"/>
        <w:noProof/>
        <w:kern w:val="2"/>
        <w:lang w:val="pl-PL"/>
        <w14:ligatures w14:val="standardContextual"/>
      </w:rPr>
      <w:drawing>
        <wp:inline distT="0" distB="0" distL="0" distR="0" wp14:anchorId="62C188B5" wp14:editId="027C1374">
          <wp:extent cx="5486400" cy="533400"/>
          <wp:effectExtent l="0" t="0" r="0" b="0"/>
          <wp:docPr id="653452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A81B4" w14:textId="77777777" w:rsidR="00A91B1F" w:rsidRDefault="00A91B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1F0274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0" w15:restartNumberingAfterBreak="0">
    <w:nsid w:val="00BB25CC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1507B"/>
    <w:multiLevelType w:val="hybridMultilevel"/>
    <w:tmpl w:val="AA9838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D5E8A"/>
    <w:multiLevelType w:val="hybridMultilevel"/>
    <w:tmpl w:val="DDA488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84322"/>
    <w:multiLevelType w:val="hybridMultilevel"/>
    <w:tmpl w:val="1860A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4352A"/>
    <w:multiLevelType w:val="hybridMultilevel"/>
    <w:tmpl w:val="B33CAD6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723B6"/>
    <w:multiLevelType w:val="hybridMultilevel"/>
    <w:tmpl w:val="4E46612E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76275"/>
    <w:multiLevelType w:val="hybridMultilevel"/>
    <w:tmpl w:val="B7581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12D78"/>
    <w:multiLevelType w:val="hybridMultilevel"/>
    <w:tmpl w:val="3F620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EA121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72729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165A8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53B7C"/>
    <w:multiLevelType w:val="hybridMultilevel"/>
    <w:tmpl w:val="7B5CFD44"/>
    <w:lvl w:ilvl="0" w:tplc="E5F0B8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24E0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A3060"/>
    <w:multiLevelType w:val="hybridMultilevel"/>
    <w:tmpl w:val="72A0EFEA"/>
    <w:lvl w:ilvl="0" w:tplc="7F00B9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4067E"/>
    <w:multiLevelType w:val="hybridMultilevel"/>
    <w:tmpl w:val="A828A8B2"/>
    <w:lvl w:ilvl="0" w:tplc="D5A0F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1"/>
  </w:num>
  <w:num w:numId="12">
    <w:abstractNumId w:val="10"/>
  </w:num>
  <w:num w:numId="13">
    <w:abstractNumId w:val="20"/>
  </w:num>
  <w:num w:numId="14">
    <w:abstractNumId w:val="8"/>
  </w:num>
  <w:num w:numId="15">
    <w:abstractNumId w:val="8"/>
  </w:num>
  <w:num w:numId="16">
    <w:abstractNumId w:val="15"/>
  </w:num>
  <w:num w:numId="17">
    <w:abstractNumId w:val="8"/>
  </w:num>
  <w:num w:numId="18">
    <w:abstractNumId w:val="7"/>
  </w:num>
  <w:num w:numId="19">
    <w:abstractNumId w:val="7"/>
  </w:num>
  <w:num w:numId="20">
    <w:abstractNumId w:val="19"/>
  </w:num>
  <w:num w:numId="21">
    <w:abstractNumId w:val="8"/>
  </w:num>
  <w:num w:numId="22">
    <w:abstractNumId w:val="23"/>
  </w:num>
  <w:num w:numId="23">
    <w:abstractNumId w:val="14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  <w:lvlOverride w:ilvl="0">
      <w:startOverride w:val="1"/>
    </w:lvlOverride>
  </w:num>
  <w:num w:numId="33">
    <w:abstractNumId w:val="7"/>
  </w:num>
  <w:num w:numId="34">
    <w:abstractNumId w:val="7"/>
    <w:lvlOverride w:ilvl="0">
      <w:startOverride w:val="1"/>
    </w:lvlOverride>
  </w:num>
  <w:num w:numId="35">
    <w:abstractNumId w:val="24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17"/>
  </w:num>
  <w:num w:numId="42">
    <w:abstractNumId w:val="22"/>
  </w:num>
  <w:num w:numId="43">
    <w:abstractNumId w:val="18"/>
  </w:num>
  <w:num w:numId="44">
    <w:abstractNumId w:val="16"/>
  </w:num>
  <w:num w:numId="45">
    <w:abstractNumId w:val="12"/>
  </w:num>
  <w:num w:numId="46">
    <w:abstractNumId w:val="13"/>
  </w:num>
  <w:num w:numId="47">
    <w:abstractNumId w:val="25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122"/>
    <w:rsid w:val="00034616"/>
    <w:rsid w:val="00057A94"/>
    <w:rsid w:val="0006063C"/>
    <w:rsid w:val="00064732"/>
    <w:rsid w:val="00096CDB"/>
    <w:rsid w:val="000E413D"/>
    <w:rsid w:val="00107241"/>
    <w:rsid w:val="00107680"/>
    <w:rsid w:val="00107722"/>
    <w:rsid w:val="00146507"/>
    <w:rsid w:val="0015074B"/>
    <w:rsid w:val="0017194E"/>
    <w:rsid w:val="001800FD"/>
    <w:rsid w:val="00180AD5"/>
    <w:rsid w:val="00194053"/>
    <w:rsid w:val="001C3125"/>
    <w:rsid w:val="001C6273"/>
    <w:rsid w:val="001D009B"/>
    <w:rsid w:val="00247363"/>
    <w:rsid w:val="002738B0"/>
    <w:rsid w:val="0029639D"/>
    <w:rsid w:val="002C3688"/>
    <w:rsid w:val="002F50B7"/>
    <w:rsid w:val="0030560F"/>
    <w:rsid w:val="00326F90"/>
    <w:rsid w:val="00364FDF"/>
    <w:rsid w:val="00367FE4"/>
    <w:rsid w:val="003760D9"/>
    <w:rsid w:val="0039415D"/>
    <w:rsid w:val="003B29D8"/>
    <w:rsid w:val="003B787E"/>
    <w:rsid w:val="003E7CB5"/>
    <w:rsid w:val="003F200D"/>
    <w:rsid w:val="004844AB"/>
    <w:rsid w:val="004873B9"/>
    <w:rsid w:val="004E3DB6"/>
    <w:rsid w:val="0052347A"/>
    <w:rsid w:val="00574BF0"/>
    <w:rsid w:val="005B6A19"/>
    <w:rsid w:val="005D039A"/>
    <w:rsid w:val="00635FF9"/>
    <w:rsid w:val="006742F0"/>
    <w:rsid w:val="00675230"/>
    <w:rsid w:val="006769C3"/>
    <w:rsid w:val="006828DE"/>
    <w:rsid w:val="00691109"/>
    <w:rsid w:val="00696423"/>
    <w:rsid w:val="006A02E0"/>
    <w:rsid w:val="006A23F3"/>
    <w:rsid w:val="006B5986"/>
    <w:rsid w:val="006F559B"/>
    <w:rsid w:val="007043CC"/>
    <w:rsid w:val="0071688B"/>
    <w:rsid w:val="00790593"/>
    <w:rsid w:val="007914F7"/>
    <w:rsid w:val="007C6C6D"/>
    <w:rsid w:val="008271C9"/>
    <w:rsid w:val="008514B5"/>
    <w:rsid w:val="008661D7"/>
    <w:rsid w:val="00867F15"/>
    <w:rsid w:val="00892E78"/>
    <w:rsid w:val="008A07D2"/>
    <w:rsid w:val="008F2D15"/>
    <w:rsid w:val="00912D7F"/>
    <w:rsid w:val="0092722A"/>
    <w:rsid w:val="00934DED"/>
    <w:rsid w:val="0095068C"/>
    <w:rsid w:val="00951A05"/>
    <w:rsid w:val="0095684F"/>
    <w:rsid w:val="00982B09"/>
    <w:rsid w:val="009966A6"/>
    <w:rsid w:val="009A5781"/>
    <w:rsid w:val="00A04041"/>
    <w:rsid w:val="00A14898"/>
    <w:rsid w:val="00A23AC6"/>
    <w:rsid w:val="00A358D2"/>
    <w:rsid w:val="00A359D0"/>
    <w:rsid w:val="00A91B1F"/>
    <w:rsid w:val="00AA1D8D"/>
    <w:rsid w:val="00AB06CC"/>
    <w:rsid w:val="00AF2CBF"/>
    <w:rsid w:val="00AF6D8D"/>
    <w:rsid w:val="00B47730"/>
    <w:rsid w:val="00B71FAE"/>
    <w:rsid w:val="00B844F8"/>
    <w:rsid w:val="00B9173B"/>
    <w:rsid w:val="00BA4F64"/>
    <w:rsid w:val="00BC4DEA"/>
    <w:rsid w:val="00BD3028"/>
    <w:rsid w:val="00BF513A"/>
    <w:rsid w:val="00C15C1C"/>
    <w:rsid w:val="00C221FC"/>
    <w:rsid w:val="00C54639"/>
    <w:rsid w:val="00C55E13"/>
    <w:rsid w:val="00C87A68"/>
    <w:rsid w:val="00CA040E"/>
    <w:rsid w:val="00CB0664"/>
    <w:rsid w:val="00D0419D"/>
    <w:rsid w:val="00D211DB"/>
    <w:rsid w:val="00D5567C"/>
    <w:rsid w:val="00D9106F"/>
    <w:rsid w:val="00DD631C"/>
    <w:rsid w:val="00DE0C45"/>
    <w:rsid w:val="00E477E3"/>
    <w:rsid w:val="00E568DA"/>
    <w:rsid w:val="00E73015"/>
    <w:rsid w:val="00EA2B7E"/>
    <w:rsid w:val="00EB2788"/>
    <w:rsid w:val="00EC0937"/>
    <w:rsid w:val="00F01C97"/>
    <w:rsid w:val="00F20C10"/>
    <w:rsid w:val="00F25DFC"/>
    <w:rsid w:val="00F50B6E"/>
    <w:rsid w:val="00F51752"/>
    <w:rsid w:val="00F6152E"/>
    <w:rsid w:val="00F943C3"/>
    <w:rsid w:val="00FB021C"/>
    <w:rsid w:val="00FB56B6"/>
    <w:rsid w:val="00FB5EE2"/>
    <w:rsid w:val="00FC32AF"/>
    <w:rsid w:val="00FC693F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9E7057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33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A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A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A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42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2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2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2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2F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14898"/>
    <w:rPr>
      <w:color w:val="0000FF"/>
      <w:u w:val="single"/>
    </w:rPr>
  </w:style>
  <w:style w:type="paragraph" w:styleId="Poprawka">
    <w:name w:val="Revision"/>
    <w:hidden/>
    <w:uiPriority w:val="99"/>
    <w:semiHidden/>
    <w:rsid w:val="003B7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Artifacts/oferta/finanse/2025-pes-ogolnopolskie/zal_6_do_wniosku_O%C5%9Bwiadczenie_pomoc_de_minimis_PES_OGOL_11022025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rrsa.pl/Artifacts/oferta/finanse/2025-pes-ogolnopolskie/zal_2_do_wniosku_Oswiadczenie_sankcje_PES_OGOL_1102202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rsa.pl/Artifacts/oferta/finanse/2025-pes-ogolnopolskie/zal_7_do_wniosku_formularz-informacji-przedstawianych-przy-ubieganiu-sie-o-pomoc-inna-niz-pomoc-de-minimis%20.xlsx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64A389-A562-4A3A-9589-3167C344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1481</Words>
  <Characters>8886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4</cp:revision>
  <cp:lastPrinted>2025-10-06T20:42:00Z</cp:lastPrinted>
  <dcterms:created xsi:type="dcterms:W3CDTF">2025-10-20T06:41:00Z</dcterms:created>
  <dcterms:modified xsi:type="dcterms:W3CDTF">2025-10-20T13:46:00Z</dcterms:modified>
  <cp:category/>
</cp:coreProperties>
</file>